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59516266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0589446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56681820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9156797" name="95674ca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86060888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421484" name="ef3876a0-a99d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Treppe</w:t>
            </w:r>
          </w:p>
        </w:tc>
        <w:tc>
          <w:p>
            <w:pPr>
              <w:spacing w:before="0" w:after="0" w:line="240" w:lineRule="auto"/>
            </w:pPr>
            <w:r>
              <w:t>Tritte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9609030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7755809" name="07ec5b70-a99f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09295961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5599931" name="8f3932b0-a99f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